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200"/>
        <w:gridCol w:w="1400"/>
        <w:gridCol w:w="1400"/>
        <w:gridCol w:w="1600"/>
        <w:gridCol w:w="1900"/>
        <w:gridCol w:w="800"/>
        <w:gridCol w:w="1300"/>
        <w:gridCol w:w="1200"/>
        <w:gridCol w:w="1500"/>
        <w:gridCol w:w="17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Verdacht-Bauteil Nr.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Gebäude/ Ebene/Raum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Einbauort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Material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Bild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Farbe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Schadstoff-verdacht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Proben-bezeichnung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Ergebnis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Küche</w:t>
            </w:r>
          </w:p>
          <w:p>
            <w:pPr>
              <w:spacing w:before="0" w:after="0" w:line="240" w:lineRule="auto"/>
            </w:pPr>
            <w:r>
              <w:t>Erdgeschoss</w:t>
            </w:r>
          </w:p>
          <w:p>
            <w:pPr>
              <w:spacing w:before="0" w:after="0" w:line="240" w:lineRule="auto"/>
            </w:pPr>
            <w:r>
              <w:t>Boden</w:t>
            </w:r>
          </w:p>
        </w:tc>
        <w:tc>
          <w:p>
            <w:pPr>
              <w:spacing w:before="0" w:after="0" w:line="240" w:lineRule="auto"/>
            </w:pPr>
            <w:r>
              <w:t>Bodenplatte</w:t>
            </w:r>
          </w:p>
        </w:tc>
        <w:tc>
          <w:p>
            <w:pPr>
              <w:spacing w:before="0" w:after="0" w:line="240" w:lineRule="auto"/>
            </w:pPr>
            <w:r>
              <w:t>Fliesenkleber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216355998" name="af4a74c0-a4df-11f0-a6f9-9d6aeee5b2e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10065787" name="af4a74c0-a4df-11f0-a6f9-9d6aeee5b2e6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Gang</w:t>
            </w:r>
          </w:p>
          <w:p>
            <w:pPr>
              <w:spacing w:before="0" w:after="0" w:line="240" w:lineRule="auto"/>
            </w:pPr>
            <w:r>
              <w:t>Obergeschodd</w:t>
            </w:r>
          </w:p>
          <w:p>
            <w:pPr>
              <w:spacing w:before="0" w:after="0" w:line="240" w:lineRule="auto"/>
            </w:pPr>
            <w:r>
              <w:t>Boden</w:t>
            </w:r>
          </w:p>
        </w:tc>
        <w:tc>
          <w:p>
            <w:pPr>
              <w:spacing w:before="0" w:after="0" w:line="240" w:lineRule="auto"/>
            </w:pPr>
            <w:r>
              <w:t>Bodenplatte</w:t>
            </w:r>
          </w:p>
        </w:tc>
        <w:tc>
          <w:p>
            <w:pPr>
              <w:spacing w:before="0" w:after="0" w:line="240" w:lineRule="auto"/>
            </w:pPr>
            <w:r>
              <w:t>Fliesenkleber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701906666" name="a8a9a660-a4e2-11f0-a6f9-9d6aeee5b2e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14951764" name="a8a9a660-a4e2-11f0-a6f9-9d6aeee5b2e6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WC</w:t>
            </w:r>
          </w:p>
          <w:p>
            <w:pPr>
              <w:spacing w:before="0" w:after="0" w:line="240" w:lineRule="auto"/>
            </w:pPr>
            <w:r>
              <w:t>Obergeschoss</w:t>
            </w:r>
          </w:p>
        </w:tc>
        <w:tc>
          <w:p>
            <w:pPr>
              <w:spacing w:before="0" w:after="0" w:line="240" w:lineRule="auto"/>
            </w:pPr>
            <w:r>
              <w:t>Bodenplatte</w:t>
            </w:r>
          </w:p>
        </w:tc>
        <w:tc>
          <w:p>
            <w:pPr>
              <w:spacing w:before="0" w:after="0" w:line="240" w:lineRule="auto"/>
            </w:pPr>
            <w:r>
              <w:t>Fliesenkleber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353777957" name="dddf79e0-a4e2-11f0-a6f9-9d6aeee5b2e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57203427" name="dddf79e0-a4e2-11f0-a6f9-9d6aeee5b2e6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Küche</w:t>
            </w:r>
          </w:p>
          <w:p>
            <w:pPr>
              <w:spacing w:before="0" w:after="0" w:line="240" w:lineRule="auto"/>
            </w:pPr>
            <w:r>
              <w:t>Obergeschoss</w:t>
            </w:r>
          </w:p>
          <w:p>
            <w:pPr>
              <w:spacing w:before="0" w:after="0" w:line="240" w:lineRule="auto"/>
            </w:pPr>
            <w:r>
              <w:t>Boden</w:t>
            </w:r>
          </w:p>
        </w:tc>
        <w:tc>
          <w:p>
            <w:pPr>
              <w:spacing w:before="0" w:after="0" w:line="240" w:lineRule="auto"/>
            </w:pPr>
            <w:r>
              <w:t>Bodenplatte</w:t>
            </w:r>
          </w:p>
        </w:tc>
        <w:tc>
          <w:p>
            <w:pPr>
              <w:spacing w:before="0" w:after="0" w:line="240" w:lineRule="auto"/>
            </w:pPr>
            <w:r>
              <w:t>Fliesenkleber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027245713" name="41ceaac0-a4e3-11f0-a6f9-9d6aeee5b2e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24952835" name="41ceaac0-a4e3-11f0-a6f9-9d6aeee5b2e6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Küche</w:t>
            </w:r>
          </w:p>
          <w:p>
            <w:pPr>
              <w:spacing w:before="0" w:after="0" w:line="240" w:lineRule="auto"/>
            </w:pPr>
            <w:r>
              <w:t>Erdgeschoss</w:t>
            </w:r>
          </w:p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Fliesenkleber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165126563" name="16aafea0-a4e0-11f0-a6f9-9d6aeee5b2e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0583936" name="16aafea0-a4e0-11f0-a6f9-9d6aeee5b2e6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WC</w:t>
            </w:r>
          </w:p>
          <w:p>
            <w:pPr>
              <w:spacing w:before="0" w:after="0" w:line="240" w:lineRule="auto"/>
            </w:pPr>
            <w:r>
              <w:t>Erdgeschoss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Fliesenkleber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212160390" name="7b82bac0-a4e0-11f0-a6f9-9d6aeee5b2e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05070207" name="7b82bac0-a4e0-11f0-a6f9-9d6aeee5b2e6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WC</w:t>
            </w:r>
          </w:p>
          <w:p>
            <w:pPr>
              <w:spacing w:before="0" w:after="0" w:line="240" w:lineRule="auto"/>
            </w:pPr>
            <w:r>
              <w:t>Obergeschoss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Fliesenkleber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224503846" name="1eb2ef60-a4e3-11f0-a6f9-9d6aeee5b2e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37563172" name="1eb2ef60-a4e3-11f0-a6f9-9d6aeee5b2e6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Zimmer</w:t>
            </w:r>
          </w:p>
          <w:p>
            <w:pPr>
              <w:spacing w:before="0" w:after="0" w:line="240" w:lineRule="auto"/>
            </w:pPr>
            <w:r>
              <w:t>Obergeschoss</w:t>
            </w:r>
          </w:p>
        </w:tc>
        <w:tc>
          <w:p>
            <w:pPr>
              <w:spacing w:before="0" w:after="0" w:line="240" w:lineRule="auto"/>
            </w:pPr>
            <w:r>
              <w:t>Boden</w:t>
            </w:r>
          </w:p>
        </w:tc>
        <w:tc>
          <w:p>
            <w:pPr>
              <w:spacing w:before="0" w:after="0" w:line="240" w:lineRule="auto"/>
            </w:pPr>
            <w:r>
              <w:t>Parkett Kleber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2001805808" name="4ddeb310-a4e2-11f0-a6f9-9d6aeee5b2e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56766729" name="4ddeb310-a4e2-11f0-a6f9-9d6aeee5b2e6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Zimmer</w:t>
            </w:r>
          </w:p>
          <w:p>
            <w:pPr>
              <w:spacing w:before="0" w:after="0" w:line="240" w:lineRule="auto"/>
            </w:pPr>
            <w:r>
              <w:t>Obergeschoss</w:t>
            </w:r>
          </w:p>
        </w:tc>
        <w:tc>
          <w:p>
            <w:pPr>
              <w:spacing w:before="0" w:after="0" w:line="240" w:lineRule="auto"/>
            </w:pPr>
            <w:r>
              <w:t>Boden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887222163" name="bda31b40-a4e3-11f0-a6f9-9d6aeee5b2e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52319959" name="bda31b40-a4e3-11f0-a6f9-9d6aeee5b2e6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</w:tbl>
    <w:sectPr>
      <w:headerReference w:type="default" r:id="rId3"/>
      <w:footerReference w:type="default" r:id="rId13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DN 528</w:t>
          </w:r>
        </w:p>
        <w:p>
          <w:pPr>
            <w:spacing w:before="0" w:after="0"/>
          </w:pPr>
          <w:r>
            <w:t>DN 528 Rodels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Schadstoffkataster nach VDI 6202 Bl.1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footer.xml" Type="http://schemas.openxmlformats.org/officeDocument/2006/relationships/footer" Id="rId1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